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C79B8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连云港市社会科学基金项目</w:t>
      </w:r>
    </w:p>
    <w:p w14:paraId="628AA2D2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《课题论证》活页</w:t>
      </w:r>
    </w:p>
    <w:p w14:paraId="78422433">
      <w:pPr>
        <w:rPr>
          <w:rFonts w:eastAsia="楷体_GB2312"/>
          <w:sz w:val="32"/>
          <w:szCs w:val="32"/>
        </w:rPr>
      </w:pPr>
    </w:p>
    <w:p w14:paraId="3155920B">
      <w:pPr>
        <w:rPr>
          <w:sz w:val="32"/>
          <w:szCs w:val="32"/>
        </w:rPr>
      </w:pPr>
      <w:r>
        <w:rPr>
          <w:rFonts w:eastAsia="楷体_GB2312"/>
          <w:sz w:val="32"/>
          <w:szCs w:val="32"/>
        </w:rPr>
        <w:t>课题名称：</w:t>
      </w:r>
    </w:p>
    <w:tbl>
      <w:tblPr>
        <w:tblStyle w:val="31"/>
        <w:tblW w:w="9461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1"/>
      </w:tblGrid>
      <w:tr w14:paraId="6915A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2" w:hRule="atLeast"/>
        </w:trPr>
        <w:tc>
          <w:tcPr>
            <w:tcW w:w="9461" w:type="dxa"/>
          </w:tcPr>
          <w:p w14:paraId="7EA6EC89">
            <w:pPr>
              <w:ind w:firstLine="420" w:firstLineChars="200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内容主要包括：</w:t>
            </w:r>
            <w:r>
              <w:rPr>
                <w:rFonts w:ascii="Times New Roman" w:hAnsi="Times New Roman" w:eastAsia="宋体" w:cs="Times New Roman"/>
              </w:rPr>
              <w:t>本课题研究现状述评及研究意义；研究的主要内容、基本思路和方法、重点难点、主要观点及创新之处；前期相关研究成果和研究基础；主要参考文献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等</w:t>
            </w:r>
            <w:r>
              <w:rPr>
                <w:rFonts w:ascii="Times New Roman" w:hAnsi="Times New Roman" w:eastAsia="宋体" w:cs="Times New Roman"/>
              </w:rPr>
              <w:t>。限4000字以内。</w:t>
            </w:r>
            <w:r>
              <w:rPr>
                <w:rFonts w:hint="eastAsia" w:ascii="Times New Roman" w:hAnsi="Times New Roman" w:eastAsia="宋体" w:cs="Times New Roman"/>
                <w:lang w:eastAsia="zh-CN"/>
              </w:rPr>
              <w:t>）</w:t>
            </w:r>
          </w:p>
          <w:p w14:paraId="142CCB3A">
            <w:pPr>
              <w:spacing w:line="480" w:lineRule="auto"/>
            </w:pPr>
          </w:p>
          <w:p w14:paraId="238ED352">
            <w:pPr>
              <w:spacing w:line="480" w:lineRule="auto"/>
            </w:pPr>
          </w:p>
          <w:p w14:paraId="12FE2D1F">
            <w:pPr>
              <w:spacing w:line="480" w:lineRule="auto"/>
            </w:pPr>
          </w:p>
          <w:p w14:paraId="23D996BF">
            <w:pPr>
              <w:spacing w:line="480" w:lineRule="auto"/>
            </w:pPr>
          </w:p>
          <w:p w14:paraId="071A49EF">
            <w:pPr>
              <w:spacing w:line="480" w:lineRule="auto"/>
            </w:pPr>
          </w:p>
          <w:p w14:paraId="60276A90">
            <w:pPr>
              <w:spacing w:line="480" w:lineRule="auto"/>
            </w:pPr>
          </w:p>
          <w:p w14:paraId="70C38C0D">
            <w:pPr>
              <w:spacing w:line="480" w:lineRule="auto"/>
              <w:rPr>
                <w:rFonts w:eastAsia="黑体"/>
              </w:rPr>
            </w:pPr>
          </w:p>
          <w:p w14:paraId="17E531F3">
            <w:pPr>
              <w:spacing w:line="480" w:lineRule="auto"/>
              <w:rPr>
                <w:rFonts w:eastAsia="黑体"/>
              </w:rPr>
            </w:pPr>
          </w:p>
          <w:p w14:paraId="1DA3A4A3">
            <w:pPr>
              <w:spacing w:line="480" w:lineRule="auto"/>
              <w:rPr>
                <w:rFonts w:eastAsia="黑体"/>
              </w:rPr>
            </w:pPr>
          </w:p>
          <w:p w14:paraId="620B6612">
            <w:pPr>
              <w:spacing w:line="480" w:lineRule="auto"/>
              <w:rPr>
                <w:rFonts w:eastAsia="黑体"/>
              </w:rPr>
            </w:pPr>
          </w:p>
          <w:p w14:paraId="70C4ACB0">
            <w:pPr>
              <w:spacing w:line="480" w:lineRule="auto"/>
              <w:rPr>
                <w:rFonts w:eastAsia="黑体"/>
              </w:rPr>
            </w:pPr>
          </w:p>
        </w:tc>
      </w:tr>
    </w:tbl>
    <w:p w14:paraId="7FB9CE0B">
      <w:pPr>
        <w:ind w:left="1050" w:hanging="1050" w:hangingChars="500"/>
        <w:rPr>
          <w:rFonts w:eastAsia="黑体"/>
        </w:rPr>
      </w:pPr>
      <w:r>
        <w:rPr>
          <w:rFonts w:eastAsia="黑体"/>
        </w:rPr>
        <w:t>说明：</w:t>
      </w:r>
    </w:p>
    <w:p w14:paraId="107AF9CF">
      <w:pPr>
        <w:ind w:left="1050" w:leftChars="200" w:hanging="630" w:hangingChars="300"/>
      </w:pPr>
      <w:r>
        <w:t>1. 活页文字表述中（含前期相关研究成果、承担课题等）不得直接或间接透露个人背景材料，</w:t>
      </w:r>
    </w:p>
    <w:p w14:paraId="5266C115">
      <w:r>
        <w:t>否则取消参评资格。</w:t>
      </w:r>
    </w:p>
    <w:p w14:paraId="3E60E9EF">
      <w:pPr>
        <w:ind w:firstLine="420" w:firstLineChars="200"/>
      </w:pPr>
      <w:r>
        <w:t>2. 活页1式</w:t>
      </w:r>
      <w:r>
        <w:rPr>
          <w:rFonts w:hint="eastAsia"/>
          <w:lang w:val="en-US" w:eastAsia="zh-CN"/>
        </w:rPr>
        <w:t>5</w:t>
      </w:r>
      <w:bookmarkStart w:id="0" w:name="_GoBack"/>
      <w:bookmarkEnd w:id="0"/>
      <w:r>
        <w:t>份，与申请书一并报送。</w:t>
      </w:r>
    </w:p>
    <w:sectPr>
      <w:headerReference r:id="rId3" w:type="default"/>
      <w:footerReference r:id="rId4" w:type="default"/>
      <w:pgSz w:w="11906" w:h="16838"/>
      <w:pgMar w:top="1440" w:right="1134" w:bottom="144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9E429">
    <w:pPr>
      <w:pStyle w:val="24"/>
      <w:jc w:val="center"/>
      <w:rPr>
        <w:sz w:val="30"/>
        <w:szCs w:val="30"/>
      </w:rPr>
    </w:pPr>
    <w:r>
      <w:rPr>
        <w:sz w:val="30"/>
        <w:szCs w:val="30"/>
      </w:rPr>
      <w:t>—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PAGE   \* MERGEFORMAT</w:instrText>
    </w:r>
    <w:r>
      <w:rPr>
        <w:sz w:val="30"/>
        <w:szCs w:val="30"/>
      </w:rPr>
      <w:fldChar w:fldCharType="separate"/>
    </w:r>
    <w:r>
      <w:rPr>
        <w:sz w:val="30"/>
        <w:szCs w:val="30"/>
        <w:lang w:val="zh-CN"/>
      </w:rPr>
      <w:t>1</w:t>
    </w:r>
    <w:r>
      <w:rPr>
        <w:sz w:val="30"/>
        <w:szCs w:val="30"/>
      </w:rPr>
      <w:fldChar w:fldCharType="end"/>
    </w:r>
    <w:r>
      <w:rPr>
        <w:sz w:val="30"/>
        <w:szCs w:val="30"/>
      </w:rPr>
      <w:t>—</w:t>
    </w:r>
  </w:p>
  <w:p w14:paraId="2BDBA94C">
    <w:pPr>
      <w:pStyle w:val="2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4C8B12"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zZTM1Njk1M2Y4YmUzZWU4YzMzYmEyMGMwNjJkMjUifQ=="/>
  </w:docVars>
  <w:rsids>
    <w:rsidRoot w:val="00AB73B4"/>
    <w:rsid w:val="00006226"/>
    <w:rsid w:val="00040216"/>
    <w:rsid w:val="00407169"/>
    <w:rsid w:val="006E5E4B"/>
    <w:rsid w:val="00723AE8"/>
    <w:rsid w:val="00AB73B4"/>
    <w:rsid w:val="00B404C7"/>
    <w:rsid w:val="20D26A31"/>
    <w:rsid w:val="6FA4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uiPriority="99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35"/>
    <w:qFormat/>
    <w:uiPriority w:val="9"/>
    <w:pPr>
      <w:keepNext/>
      <w:keepLines/>
      <w:widowControl/>
      <w:spacing w:before="480" w:line="276" w:lineRule="auto"/>
      <w:jc w:val="left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kern w:val="0"/>
      <w:sz w:val="28"/>
      <w:szCs w:val="28"/>
    </w:rPr>
  </w:style>
  <w:style w:type="paragraph" w:styleId="5">
    <w:name w:val="heading 2"/>
    <w:basedOn w:val="1"/>
    <w:next w:val="1"/>
    <w:link w:val="36"/>
    <w:unhideWhenUsed/>
    <w:qFormat/>
    <w:uiPriority w:val="9"/>
    <w:pPr>
      <w:keepNext/>
      <w:keepLines/>
      <w:widowControl/>
      <w:spacing w:before="200" w:line="276" w:lineRule="auto"/>
      <w:jc w:val="left"/>
      <w:outlineLvl w:val="1"/>
    </w:pPr>
    <w:rPr>
      <w:rFonts w:asciiTheme="majorHAnsi" w:hAnsiTheme="majorHAnsi" w:eastAsiaTheme="majorEastAsia" w:cstheme="majorBidi"/>
      <w:b/>
      <w:bCs/>
      <w:color w:val="4F81BD" w:themeColor="accent1"/>
      <w:kern w:val="0"/>
      <w:sz w:val="26"/>
      <w:szCs w:val="26"/>
    </w:rPr>
  </w:style>
  <w:style w:type="paragraph" w:styleId="6">
    <w:name w:val="heading 3"/>
    <w:basedOn w:val="1"/>
    <w:next w:val="1"/>
    <w:link w:val="37"/>
    <w:unhideWhenUsed/>
    <w:qFormat/>
    <w:uiPriority w:val="9"/>
    <w:pPr>
      <w:keepNext/>
      <w:keepLines/>
      <w:widowControl/>
      <w:spacing w:before="200" w:line="276" w:lineRule="auto"/>
      <w:jc w:val="left"/>
      <w:outlineLvl w:val="2"/>
    </w:pPr>
    <w:rPr>
      <w:rFonts w:asciiTheme="majorHAnsi" w:hAnsiTheme="majorHAnsi" w:eastAsiaTheme="majorEastAsia" w:cstheme="majorBidi"/>
      <w:b/>
      <w:bCs/>
      <w:color w:val="4F81BD" w:themeColor="accent1"/>
      <w:kern w:val="0"/>
      <w:sz w:val="20"/>
      <w:szCs w:val="20"/>
    </w:rPr>
  </w:style>
  <w:style w:type="paragraph" w:styleId="7">
    <w:name w:val="heading 4"/>
    <w:basedOn w:val="1"/>
    <w:next w:val="1"/>
    <w:link w:val="38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kern w:val="0"/>
      <w:sz w:val="20"/>
      <w:szCs w:val="20"/>
    </w:rPr>
  </w:style>
  <w:style w:type="paragraph" w:styleId="8">
    <w:name w:val="heading 5"/>
    <w:basedOn w:val="1"/>
    <w:next w:val="1"/>
    <w:link w:val="39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4"/>
    </w:pPr>
    <w:rPr>
      <w:rFonts w:asciiTheme="majorHAnsi" w:hAnsiTheme="majorHAnsi" w:eastAsiaTheme="majorEastAsia" w:cstheme="majorBidi"/>
      <w:color w:val="244061" w:themeColor="accent1" w:themeShade="80"/>
      <w:kern w:val="0"/>
      <w:sz w:val="20"/>
      <w:szCs w:val="20"/>
    </w:rPr>
  </w:style>
  <w:style w:type="paragraph" w:styleId="9">
    <w:name w:val="heading 6"/>
    <w:basedOn w:val="1"/>
    <w:next w:val="1"/>
    <w:link w:val="40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5"/>
    </w:pPr>
    <w:rPr>
      <w:rFonts w:asciiTheme="majorHAnsi" w:hAnsiTheme="majorHAnsi" w:eastAsiaTheme="majorEastAsia" w:cstheme="majorBidi"/>
      <w:i/>
      <w:iCs/>
      <w:color w:val="244061" w:themeColor="accent1" w:themeShade="80"/>
      <w:kern w:val="0"/>
      <w:sz w:val="20"/>
      <w:szCs w:val="20"/>
    </w:rPr>
  </w:style>
  <w:style w:type="paragraph" w:styleId="10">
    <w:name w:val="heading 7"/>
    <w:basedOn w:val="1"/>
    <w:next w:val="1"/>
    <w:link w:val="41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kern w:val="0"/>
      <w:sz w:val="20"/>
      <w:szCs w:val="20"/>
    </w:rPr>
  </w:style>
  <w:style w:type="paragraph" w:styleId="11">
    <w:name w:val="heading 8"/>
    <w:basedOn w:val="1"/>
    <w:next w:val="1"/>
    <w:link w:val="42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7"/>
    </w:pPr>
    <w:rPr>
      <w:rFonts w:asciiTheme="majorHAnsi" w:hAnsiTheme="majorHAnsi" w:eastAsiaTheme="majorEastAsia" w:cstheme="majorBidi"/>
      <w:color w:val="4F81BD" w:themeColor="accent1"/>
      <w:kern w:val="0"/>
      <w:sz w:val="20"/>
      <w:szCs w:val="20"/>
    </w:rPr>
  </w:style>
  <w:style w:type="paragraph" w:styleId="12">
    <w:name w:val="heading 9"/>
    <w:basedOn w:val="1"/>
    <w:next w:val="1"/>
    <w:link w:val="43"/>
    <w:semiHidden/>
    <w:unhideWhenUsed/>
    <w:qFormat/>
    <w:uiPriority w:val="9"/>
    <w:pPr>
      <w:keepNext/>
      <w:keepLines/>
      <w:widowControl/>
      <w:spacing w:before="200" w:line="276" w:lineRule="auto"/>
      <w:jc w:val="left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kern w:val="0"/>
      <w:sz w:val="20"/>
      <w:szCs w:val="20"/>
    </w:rPr>
  </w:style>
  <w:style w:type="character" w:default="1" w:styleId="32">
    <w:name w:val="Default Paragraph Font"/>
    <w:semiHidden/>
    <w:unhideWhenUsed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47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3">
    <w:name w:val="macro"/>
    <w:link w:val="46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="宋体" w:cs="Times New Roman"/>
      <w:lang w:val="en-US" w:eastAsia="zh-CN" w:bidi="ar-SA"/>
    </w:rPr>
  </w:style>
  <w:style w:type="paragraph" w:styleId="13">
    <w:name w:val="List 3"/>
    <w:basedOn w:val="1"/>
    <w:unhideWhenUsed/>
    <w:qFormat/>
    <w:uiPriority w:val="99"/>
    <w:pPr>
      <w:widowControl/>
      <w:spacing w:after="200" w:line="276" w:lineRule="auto"/>
      <w:ind w:left="1080" w:hanging="360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14">
    <w:name w:val="List Number 2"/>
    <w:basedOn w:val="1"/>
    <w:unhideWhenUsed/>
    <w:qFormat/>
    <w:uiPriority w:val="99"/>
    <w:pPr>
      <w:widowControl/>
      <w:numPr>
        <w:ilvl w:val="0"/>
        <w:numId w:val="1"/>
      </w:numPr>
      <w:tabs>
        <w:tab w:val="left" w:pos="360"/>
      </w:tabs>
      <w:spacing w:after="200" w:line="276" w:lineRule="auto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15">
    <w:name w:val="List Number"/>
    <w:basedOn w:val="1"/>
    <w:unhideWhenUsed/>
    <w:qFormat/>
    <w:uiPriority w:val="99"/>
    <w:pPr>
      <w:widowControl/>
      <w:numPr>
        <w:ilvl w:val="0"/>
        <w:numId w:val="2"/>
      </w:numPr>
      <w:spacing w:after="200" w:line="276" w:lineRule="auto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16">
    <w:name w:val="caption"/>
    <w:basedOn w:val="1"/>
    <w:next w:val="1"/>
    <w:semiHidden/>
    <w:unhideWhenUsed/>
    <w:qFormat/>
    <w:uiPriority w:val="35"/>
    <w:pPr>
      <w:widowControl/>
      <w:spacing w:after="200"/>
      <w:jc w:val="left"/>
    </w:pPr>
    <w:rPr>
      <w:rFonts w:ascii="微软雅黑" w:hAnsi="微软雅黑" w:eastAsia="微软雅黑" w:cstheme="minorBidi"/>
      <w:b/>
      <w:bCs/>
      <w:color w:val="4F81BD" w:themeColor="accent1"/>
      <w:kern w:val="0"/>
      <w:sz w:val="18"/>
      <w:szCs w:val="18"/>
      <w:lang w:eastAsia="en-US"/>
    </w:rPr>
  </w:style>
  <w:style w:type="paragraph" w:styleId="17">
    <w:name w:val="Body Text 3"/>
    <w:basedOn w:val="1"/>
    <w:link w:val="51"/>
    <w:unhideWhenUsed/>
    <w:qFormat/>
    <w:uiPriority w:val="99"/>
    <w:pPr>
      <w:widowControl/>
      <w:spacing w:after="120" w:line="276" w:lineRule="auto"/>
      <w:jc w:val="left"/>
    </w:pPr>
    <w:rPr>
      <w:kern w:val="0"/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widowControl/>
      <w:numPr>
        <w:ilvl w:val="0"/>
        <w:numId w:val="3"/>
      </w:numPr>
      <w:tabs>
        <w:tab w:val="left" w:pos="720"/>
      </w:tabs>
      <w:spacing w:after="200" w:line="276" w:lineRule="auto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19">
    <w:name w:val="Body Text"/>
    <w:basedOn w:val="1"/>
    <w:link w:val="48"/>
    <w:unhideWhenUsed/>
    <w:qFormat/>
    <w:uiPriority w:val="99"/>
    <w:pPr>
      <w:widowControl/>
      <w:spacing w:after="120" w:line="276" w:lineRule="auto"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0">
    <w:name w:val="List Number 3"/>
    <w:basedOn w:val="1"/>
    <w:unhideWhenUsed/>
    <w:qFormat/>
    <w:uiPriority w:val="99"/>
    <w:pPr>
      <w:widowControl/>
      <w:numPr>
        <w:ilvl w:val="0"/>
        <w:numId w:val="4"/>
      </w:numPr>
      <w:spacing w:after="200" w:line="276" w:lineRule="auto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1">
    <w:name w:val="List 2"/>
    <w:basedOn w:val="1"/>
    <w:unhideWhenUsed/>
    <w:qFormat/>
    <w:uiPriority w:val="99"/>
    <w:pPr>
      <w:widowControl/>
      <w:spacing w:after="200" w:line="276" w:lineRule="auto"/>
      <w:ind w:left="720" w:hanging="360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2">
    <w:name w:val="List Continue"/>
    <w:basedOn w:val="1"/>
    <w:unhideWhenUsed/>
    <w:qFormat/>
    <w:uiPriority w:val="99"/>
    <w:pPr>
      <w:widowControl/>
      <w:spacing w:after="120" w:line="276" w:lineRule="auto"/>
      <w:ind w:left="360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3">
    <w:name w:val="List Bullet 2"/>
    <w:basedOn w:val="1"/>
    <w:unhideWhenUsed/>
    <w:qFormat/>
    <w:uiPriority w:val="99"/>
    <w:pPr>
      <w:widowControl/>
      <w:numPr>
        <w:ilvl w:val="0"/>
        <w:numId w:val="5"/>
      </w:numPr>
      <w:spacing w:after="200" w:line="276" w:lineRule="auto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4">
    <w:name w:val="footer"/>
    <w:basedOn w:val="1"/>
    <w:link w:val="45"/>
    <w:unhideWhenUsed/>
    <w:qFormat/>
    <w:uiPriority w:val="99"/>
    <w:pPr>
      <w:widowControl/>
      <w:tabs>
        <w:tab w:val="center" w:pos="4680"/>
        <w:tab w:val="right" w:pos="9360"/>
      </w:tabs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5">
    <w:name w:val="header"/>
    <w:basedOn w:val="1"/>
    <w:link w:val="44"/>
    <w:unhideWhenUsed/>
    <w:qFormat/>
    <w:uiPriority w:val="99"/>
    <w:pPr>
      <w:widowControl/>
      <w:tabs>
        <w:tab w:val="center" w:pos="4680"/>
        <w:tab w:val="right" w:pos="9360"/>
      </w:tabs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6">
    <w:name w:val="Subtitle"/>
    <w:basedOn w:val="1"/>
    <w:next w:val="1"/>
    <w:link w:val="49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27">
    <w:name w:val="List"/>
    <w:basedOn w:val="1"/>
    <w:unhideWhenUsed/>
    <w:qFormat/>
    <w:uiPriority w:val="99"/>
    <w:pPr>
      <w:widowControl/>
      <w:spacing w:after="200" w:line="276" w:lineRule="auto"/>
      <w:ind w:left="360" w:hanging="360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8">
    <w:name w:val="Body Text 2"/>
    <w:basedOn w:val="1"/>
    <w:link w:val="50"/>
    <w:unhideWhenUsed/>
    <w:qFormat/>
    <w:uiPriority w:val="99"/>
    <w:pPr>
      <w:widowControl/>
      <w:spacing w:after="120" w:line="480" w:lineRule="auto"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29">
    <w:name w:val="List Continue 2"/>
    <w:basedOn w:val="1"/>
    <w:unhideWhenUsed/>
    <w:qFormat/>
    <w:uiPriority w:val="99"/>
    <w:pPr>
      <w:widowControl/>
      <w:spacing w:after="120" w:line="276" w:lineRule="auto"/>
      <w:ind w:left="720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30">
    <w:name w:val="List Continue 3"/>
    <w:basedOn w:val="1"/>
    <w:unhideWhenUsed/>
    <w:qFormat/>
    <w:uiPriority w:val="99"/>
    <w:pPr>
      <w:widowControl/>
      <w:spacing w:after="120" w:line="276" w:lineRule="auto"/>
      <w:ind w:left="1080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character" w:customStyle="1" w:styleId="35">
    <w:name w:val="标题 1 Char"/>
    <w:basedOn w:val="32"/>
    <w:link w:val="4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6">
    <w:name w:val="标题 2 Char"/>
    <w:basedOn w:val="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7">
    <w:name w:val="标题 3 Char"/>
    <w:basedOn w:val="32"/>
    <w:link w:val="6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8">
    <w:name w:val="标题 4 Char"/>
    <w:basedOn w:val="32"/>
    <w:link w:val="7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9">
    <w:name w:val="标题 5 Char"/>
    <w:basedOn w:val="32"/>
    <w:link w:val="8"/>
    <w:semiHidden/>
    <w:qFormat/>
    <w:uiPriority w:val="9"/>
    <w:rPr>
      <w:rFonts w:asciiTheme="majorHAnsi" w:hAnsiTheme="majorHAnsi" w:eastAsiaTheme="majorEastAsia" w:cstheme="majorBidi"/>
      <w:color w:val="244061" w:themeColor="accent1" w:themeShade="80"/>
    </w:rPr>
  </w:style>
  <w:style w:type="character" w:customStyle="1" w:styleId="40">
    <w:name w:val="标题 6 Char"/>
    <w:basedOn w:val="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character" w:customStyle="1" w:styleId="41">
    <w:name w:val="标题 7 Char"/>
    <w:basedOn w:val="32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42">
    <w:name w:val="标题 8 Char"/>
    <w:basedOn w:val="32"/>
    <w:link w:val="11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43">
    <w:name w:val="标题 9 Char"/>
    <w:basedOn w:val="32"/>
    <w:link w:val="12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44">
    <w:name w:val="页眉 Char"/>
    <w:basedOn w:val="32"/>
    <w:link w:val="25"/>
    <w:qFormat/>
    <w:uiPriority w:val="99"/>
  </w:style>
  <w:style w:type="character" w:customStyle="1" w:styleId="45">
    <w:name w:val="页脚 Char"/>
    <w:basedOn w:val="32"/>
    <w:link w:val="24"/>
    <w:qFormat/>
    <w:uiPriority w:val="99"/>
  </w:style>
  <w:style w:type="character" w:customStyle="1" w:styleId="46">
    <w:name w:val="宏文本 Char"/>
    <w:basedOn w:val="32"/>
    <w:link w:val="3"/>
    <w:qFormat/>
    <w:uiPriority w:val="99"/>
    <w:rPr>
      <w:rFonts w:ascii="Courier" w:hAnsi="Courier"/>
      <w:sz w:val="20"/>
      <w:szCs w:val="20"/>
    </w:rPr>
  </w:style>
  <w:style w:type="character" w:customStyle="1" w:styleId="47">
    <w:name w:val="标题 Char"/>
    <w:basedOn w:val="32"/>
    <w:link w:val="2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8">
    <w:name w:val="正文文本 Char"/>
    <w:basedOn w:val="32"/>
    <w:link w:val="19"/>
    <w:qFormat/>
    <w:uiPriority w:val="99"/>
  </w:style>
  <w:style w:type="character" w:customStyle="1" w:styleId="49">
    <w:name w:val="副标题 Char"/>
    <w:basedOn w:val="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50">
    <w:name w:val="正文文本 2 Char"/>
    <w:basedOn w:val="32"/>
    <w:link w:val="28"/>
    <w:qFormat/>
    <w:uiPriority w:val="99"/>
  </w:style>
  <w:style w:type="character" w:customStyle="1" w:styleId="51">
    <w:name w:val="正文文本 3 Char"/>
    <w:basedOn w:val="32"/>
    <w:link w:val="17"/>
    <w:qFormat/>
    <w:uiPriority w:val="99"/>
    <w:rPr>
      <w:sz w:val="16"/>
      <w:szCs w:val="16"/>
    </w:rPr>
  </w:style>
  <w:style w:type="paragraph" w:styleId="52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53">
    <w:name w:val="List Paragraph"/>
    <w:basedOn w:val="1"/>
    <w:qFormat/>
    <w:uiPriority w:val="34"/>
    <w:pPr>
      <w:widowControl/>
      <w:spacing w:after="200" w:line="276" w:lineRule="auto"/>
      <w:ind w:left="720"/>
      <w:contextualSpacing/>
      <w:jc w:val="left"/>
    </w:pPr>
    <w:rPr>
      <w:rFonts w:ascii="微软雅黑" w:hAnsi="微软雅黑" w:eastAsia="微软雅黑" w:cstheme="minorBidi"/>
      <w:kern w:val="0"/>
      <w:sz w:val="22"/>
      <w:szCs w:val="22"/>
      <w:lang w:eastAsia="en-US"/>
    </w:rPr>
  </w:style>
  <w:style w:type="paragraph" w:styleId="54">
    <w:name w:val="Quote"/>
    <w:basedOn w:val="1"/>
    <w:next w:val="1"/>
    <w:link w:val="55"/>
    <w:qFormat/>
    <w:uiPriority w:val="29"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0"/>
      <w:szCs w:val="20"/>
    </w:rPr>
  </w:style>
  <w:style w:type="character" w:customStyle="1" w:styleId="55">
    <w:name w:val="引用 Char"/>
    <w:basedOn w:val="32"/>
    <w:link w:val="54"/>
    <w:qFormat/>
    <w:uiPriority w:val="29"/>
    <w:rPr>
      <w:i/>
      <w:iCs/>
      <w:color w:val="000000" w:themeColor="text1"/>
    </w:rPr>
  </w:style>
  <w:style w:type="paragraph" w:styleId="56">
    <w:name w:val="Intense Quote"/>
    <w:basedOn w:val="1"/>
    <w:next w:val="1"/>
    <w:link w:val="57"/>
    <w:qFormat/>
    <w:uiPriority w:val="30"/>
    <w:pPr>
      <w:widowControl/>
      <w:pBdr>
        <w:bottom w:val="single" w:color="4F81BD" w:themeColor="accent1" w:sz="4" w:space="4"/>
      </w:pBdr>
      <w:spacing w:before="200" w:after="280" w:line="276" w:lineRule="auto"/>
      <w:ind w:left="936" w:right="936"/>
      <w:jc w:val="left"/>
    </w:pPr>
    <w:rPr>
      <w:b/>
      <w:bCs/>
      <w:i/>
      <w:iCs/>
      <w:color w:val="4F81BD" w:themeColor="accent1"/>
      <w:kern w:val="0"/>
      <w:sz w:val="20"/>
      <w:szCs w:val="20"/>
    </w:rPr>
  </w:style>
  <w:style w:type="character" w:customStyle="1" w:styleId="57">
    <w:name w:val="明显引用 Char"/>
    <w:basedOn w:val="32"/>
    <w:link w:val="56"/>
    <w:qFormat/>
    <w:uiPriority w:val="30"/>
    <w:rPr>
      <w:b/>
      <w:bCs/>
      <w:i/>
      <w:iCs/>
      <w:color w:val="4F81BD" w:themeColor="accent1"/>
    </w:rPr>
  </w:style>
  <w:style w:type="character" w:customStyle="1" w:styleId="58">
    <w:name w:val="不明显强调1"/>
    <w:basedOn w:val="32"/>
    <w:qFormat/>
    <w:uiPriority w:val="19"/>
    <w:rPr>
      <w:i/>
      <w:iCs/>
      <w:color w:val="7E7E7E" w:themeColor="text1" w:themeTint="80"/>
    </w:rPr>
  </w:style>
  <w:style w:type="character" w:customStyle="1" w:styleId="59">
    <w:name w:val="明显强调1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60">
    <w:name w:val="不明显参考1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61">
    <w:name w:val="明显参考1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62">
    <w:name w:val="书籍标题1"/>
    <w:basedOn w:val="32"/>
    <w:qFormat/>
    <w:uiPriority w:val="33"/>
    <w:rPr>
      <w:b/>
      <w:bCs/>
      <w:smallCaps/>
      <w:spacing w:val="5"/>
    </w:rPr>
  </w:style>
  <w:style w:type="paragraph" w:customStyle="1" w:styleId="63">
    <w:name w:val="TOC 标题1"/>
    <w:basedOn w:val="4"/>
    <w:next w:val="1"/>
    <w:semiHidden/>
    <w:unhideWhenUsed/>
    <w:qFormat/>
    <w:uiPriority w:val="3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178</Words>
  <Characters>183</Characters>
  <Lines>1</Lines>
  <Paragraphs>1</Paragraphs>
  <TotalTime>3</TotalTime>
  <ScaleCrop>false</ScaleCrop>
  <LinksUpToDate>false</LinksUpToDate>
  <CharactersWithSpaces>185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2022-05-27T10:09:00Z</dcterms:created>
  <dc:creator>Administrator</dc:creator>
  <cp:lastModifiedBy>Eiserner_Wille</cp:lastModifiedBy>
  <dcterms:modified xsi:type="dcterms:W3CDTF">2025-07-11T15:12:42Z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401308E0D6884D6398A43D015849DA9A_12</vt:lpwstr>
  </property>
  <property fmtid="{D5CDD505-2E9C-101B-9397-08002B2CF9AE}" pid="4" name="KSOTemplateDocerSaveRecord">
    <vt:lpwstr>eyJoZGlkIjoiMzE2OGJiODRiMDU4ZWI4OGNhYTEzNzQ3YjIyMWI1MTMiLCJ1c2VySWQiOiIzMTU5MzE1OCJ9</vt:lpwstr>
  </property>
</Properties>
</file>